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D3DB" w14:textId="77777777" w:rsidR="002E288D" w:rsidRDefault="002E288D" w:rsidP="00463D99">
      <w:pPr>
        <w:pStyle w:val="Ttulo1"/>
        <w:jc w:val="center"/>
        <w:rPr>
          <w:rFonts w:ascii="Arial" w:hAnsi="Arial" w:cs="Arial"/>
          <w:sz w:val="32"/>
          <w:szCs w:val="32"/>
          <w:lang w:val="es-UY"/>
        </w:rPr>
      </w:pPr>
    </w:p>
    <w:p w14:paraId="20D491CA" w14:textId="4B6D141A" w:rsidR="002E288D" w:rsidRDefault="002E288D" w:rsidP="00463D99">
      <w:pPr>
        <w:pStyle w:val="Ttulo1"/>
        <w:jc w:val="center"/>
        <w:rPr>
          <w:rFonts w:ascii="Arial" w:hAnsi="Arial" w:cs="Arial"/>
          <w:sz w:val="32"/>
          <w:szCs w:val="32"/>
          <w:lang w:val="es-UY"/>
        </w:rPr>
      </w:pPr>
      <w:r>
        <w:rPr>
          <w:rFonts w:ascii="Arial" w:hAnsi="Arial" w:cs="Arial"/>
          <w:noProof/>
          <w:sz w:val="32"/>
          <w:szCs w:val="32"/>
          <w:lang w:val="es-UY"/>
        </w:rPr>
        <w:drawing>
          <wp:inline distT="0" distB="0" distL="0" distR="0" wp14:anchorId="32A8FE7D" wp14:editId="05F6964D">
            <wp:extent cx="1797050" cy="1270830"/>
            <wp:effectExtent l="0" t="0" r="0" b="0"/>
            <wp:docPr id="185868710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687109" name="Imagen 18586871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8004" cy="127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UY"/>
        </w:rPr>
        <w:drawing>
          <wp:inline distT="0" distB="0" distL="0" distR="0" wp14:anchorId="787679FF" wp14:editId="743323F8">
            <wp:extent cx="1657581" cy="905001"/>
            <wp:effectExtent l="0" t="0" r="0" b="9525"/>
            <wp:docPr id="77343313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433138" name="Imagen 77343313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C95DA" w14:textId="79C54AD4" w:rsidR="00397620" w:rsidRDefault="00DF372D" w:rsidP="00463D99">
      <w:pPr>
        <w:pStyle w:val="Ttulo1"/>
        <w:jc w:val="center"/>
        <w:rPr>
          <w:rFonts w:ascii="Arial" w:hAnsi="Arial" w:cs="Arial"/>
          <w:sz w:val="32"/>
          <w:szCs w:val="32"/>
          <w:lang w:val="es-UY"/>
        </w:rPr>
      </w:pPr>
      <w:r w:rsidRPr="00463D99">
        <w:rPr>
          <w:rFonts w:ascii="Arial" w:hAnsi="Arial" w:cs="Arial"/>
          <w:sz w:val="32"/>
          <w:szCs w:val="32"/>
          <w:lang w:val="es-UY"/>
        </w:rPr>
        <w:t>Carta de Intención de Adhesión</w:t>
      </w:r>
      <w:r w:rsidR="00463D99">
        <w:rPr>
          <w:rFonts w:ascii="Arial" w:hAnsi="Arial" w:cs="Arial"/>
          <w:sz w:val="32"/>
          <w:szCs w:val="32"/>
          <w:lang w:val="es-UY"/>
        </w:rPr>
        <w:t xml:space="preserve"> Plan de Gestión de Residuos de Aparatos Eléctrico Electronicos </w:t>
      </w:r>
    </w:p>
    <w:p w14:paraId="5AED08B4" w14:textId="267AE8EC" w:rsidR="00463D99" w:rsidRPr="00463D99" w:rsidRDefault="00463D99" w:rsidP="00463D99">
      <w:pPr>
        <w:rPr>
          <w:rFonts w:ascii="Arial" w:hAnsi="Arial" w:cs="Arial"/>
          <w:b/>
          <w:bCs/>
          <w:i/>
          <w:iCs/>
          <w:lang w:val="es-UY"/>
        </w:rPr>
      </w:pPr>
      <w:r>
        <w:rPr>
          <w:lang w:val="es-UY"/>
        </w:rPr>
        <w:tab/>
      </w:r>
      <w:r>
        <w:rPr>
          <w:lang w:val="es-UY"/>
        </w:rPr>
        <w:tab/>
      </w:r>
      <w:r w:rsidRPr="00463D99">
        <w:rPr>
          <w:b/>
          <w:bCs/>
          <w:i/>
          <w:iCs/>
          <w:lang w:val="es-UY"/>
        </w:rPr>
        <w:tab/>
      </w:r>
      <w:r w:rsidRPr="00463D99">
        <w:rPr>
          <w:rFonts w:ascii="Arial" w:hAnsi="Arial" w:cs="Arial"/>
          <w:b/>
          <w:bCs/>
          <w:i/>
          <w:iCs/>
          <w:lang w:val="es-UY"/>
        </w:rPr>
        <w:t xml:space="preserve">Ley N° 19829 – Decreto 292/2024 </w:t>
      </w:r>
    </w:p>
    <w:p w14:paraId="39ADBBEA" w14:textId="7F6948B8" w:rsidR="00397620" w:rsidRPr="005C32BD" w:rsidRDefault="00DF372D" w:rsidP="005C32BD">
      <w:pPr>
        <w:rPr>
          <w:rFonts w:ascii="Arial" w:hAnsi="Arial" w:cs="Arial"/>
          <w:sz w:val="24"/>
          <w:szCs w:val="24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[Lugar y fecha]</w:t>
      </w:r>
      <w:r w:rsidR="00FC1122">
        <w:rPr>
          <w:rFonts w:ascii="Arial" w:hAnsi="Arial" w:cs="Arial"/>
          <w:sz w:val="24"/>
          <w:szCs w:val="24"/>
          <w:lang w:val="es-UY"/>
        </w:rPr>
        <w:t xml:space="preserve"> </w:t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5C32BD">
        <w:rPr>
          <w:rFonts w:ascii="Arial" w:hAnsi="Arial" w:cs="Arial"/>
          <w:sz w:val="24"/>
          <w:szCs w:val="24"/>
          <w:lang w:val="es-UY"/>
        </w:rPr>
        <w:br/>
        <w:t>Señores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="00DC6EB0" w:rsidRPr="005C32BD">
        <w:rPr>
          <w:rFonts w:ascii="Arial" w:hAnsi="Arial" w:cs="Arial"/>
          <w:sz w:val="24"/>
          <w:szCs w:val="24"/>
          <w:lang w:val="es-UY"/>
        </w:rPr>
        <w:t>Com</w:t>
      </w:r>
      <w:r w:rsidR="00DC6EB0">
        <w:rPr>
          <w:rFonts w:ascii="Arial" w:hAnsi="Arial" w:cs="Arial"/>
          <w:sz w:val="24"/>
          <w:szCs w:val="24"/>
          <w:lang w:val="es-UY"/>
        </w:rPr>
        <w:t>isión</w:t>
      </w:r>
      <w:r w:rsidR="00463D99">
        <w:rPr>
          <w:rFonts w:ascii="Arial" w:hAnsi="Arial" w:cs="Arial"/>
          <w:sz w:val="24"/>
          <w:szCs w:val="24"/>
          <w:lang w:val="es-UY"/>
        </w:rPr>
        <w:t xml:space="preserve"> Directiva: </w:t>
      </w:r>
      <w:r w:rsidRPr="005C32BD">
        <w:rPr>
          <w:rFonts w:ascii="Arial" w:hAnsi="Arial" w:cs="Arial"/>
          <w:sz w:val="24"/>
          <w:szCs w:val="24"/>
          <w:lang w:val="es-UY"/>
        </w:rPr>
        <w:br/>
        <w:t>Fideicomiso de Gestión de RAEE - CUIMOI</w:t>
      </w:r>
      <w:r w:rsidRPr="005C32BD">
        <w:rPr>
          <w:rFonts w:ascii="Arial" w:hAnsi="Arial" w:cs="Arial"/>
          <w:sz w:val="24"/>
          <w:szCs w:val="24"/>
          <w:lang w:val="es-UY"/>
        </w:rPr>
        <w:br/>
        <w:t>Presente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5C32BD">
        <w:rPr>
          <w:rFonts w:ascii="Arial" w:hAnsi="Arial" w:cs="Arial"/>
          <w:sz w:val="24"/>
          <w:szCs w:val="24"/>
          <w:lang w:val="es-UY"/>
        </w:rPr>
        <w:br/>
        <w:t>De nuestra mayor consideración: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</w:p>
    <w:p w14:paraId="590ED32D" w14:textId="3A9356A2" w:rsidR="00397620" w:rsidRPr="005C32BD" w:rsidRDefault="00DF372D" w:rsidP="005C32BD">
      <w:pPr>
        <w:jc w:val="both"/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 xml:space="preserve">Por la presente, la empresa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[Nombre de la empresa]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, representada en este acto por su apoderado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[Nombre del representante]</w:t>
      </w:r>
      <w:r w:rsidRPr="005C32BD">
        <w:rPr>
          <w:rFonts w:ascii="Arial" w:hAnsi="Arial" w:cs="Arial"/>
          <w:sz w:val="24"/>
          <w:szCs w:val="24"/>
          <w:lang w:val="es-UY"/>
        </w:rPr>
        <w:t>,</w:t>
      </w:r>
      <w:r w:rsidR="00FC1122">
        <w:rPr>
          <w:rFonts w:ascii="Arial" w:hAnsi="Arial" w:cs="Arial"/>
          <w:sz w:val="24"/>
          <w:szCs w:val="24"/>
          <w:lang w:val="es-UY"/>
        </w:rPr>
        <w:t xml:space="preserve"> 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 </w:t>
      </w:r>
      <w:r w:rsidR="000334E1">
        <w:rPr>
          <w:rFonts w:ascii="Arial" w:hAnsi="Arial" w:cs="Arial"/>
          <w:sz w:val="24"/>
          <w:szCs w:val="24"/>
          <w:lang w:val="es-UY"/>
        </w:rPr>
        <w:t xml:space="preserve"> </w:t>
      </w:r>
      <w:r w:rsidRPr="005C32BD">
        <w:rPr>
          <w:rFonts w:ascii="Arial" w:hAnsi="Arial" w:cs="Arial"/>
          <w:sz w:val="24"/>
          <w:szCs w:val="24"/>
          <w:lang w:val="es-UY"/>
        </w:rPr>
        <w:t>manifiesta su intención formal de adherirse al Plan de Gestión de Residuos de Aparatos Eléctricos y Electrónicos (RAEE) propuesto por CUIMOI y otros actores del sector</w:t>
      </w:r>
      <w:r w:rsidR="00FC1122">
        <w:rPr>
          <w:rFonts w:ascii="Arial" w:hAnsi="Arial" w:cs="Arial"/>
          <w:sz w:val="24"/>
          <w:szCs w:val="24"/>
          <w:lang w:val="es-UY"/>
        </w:rPr>
        <w:t>.</w:t>
      </w:r>
    </w:p>
    <w:p w14:paraId="28C85704" w14:textId="7AD65320" w:rsidR="00397620" w:rsidRPr="005C32BD" w:rsidRDefault="00DF372D" w:rsidP="005C32BD">
      <w:pPr>
        <w:jc w:val="both"/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 xml:space="preserve">A efectos de la correcta planificación técnica y económica del Plan, </w:t>
      </w:r>
      <w:r w:rsidR="00FC1122">
        <w:rPr>
          <w:rFonts w:ascii="Arial" w:hAnsi="Arial" w:cs="Arial"/>
          <w:sz w:val="24"/>
          <w:szCs w:val="24"/>
          <w:lang w:val="es-UY"/>
        </w:rPr>
        <w:t>solicitamos la información sobre lo importado en el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 año calendario 202</w:t>
      </w:r>
      <w:r w:rsidR="002E288D">
        <w:rPr>
          <w:rFonts w:ascii="Arial" w:hAnsi="Arial" w:cs="Arial"/>
          <w:sz w:val="24"/>
          <w:szCs w:val="24"/>
          <w:lang w:val="es-UY"/>
        </w:rPr>
        <w:t>5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, </w:t>
      </w:r>
      <w:r w:rsidR="00FC1122">
        <w:rPr>
          <w:rFonts w:ascii="Arial" w:hAnsi="Arial" w:cs="Arial"/>
          <w:sz w:val="24"/>
          <w:szCs w:val="24"/>
          <w:lang w:val="es-UY"/>
        </w:rPr>
        <w:t>d</w:t>
      </w:r>
      <w:r w:rsidRPr="005C32BD">
        <w:rPr>
          <w:rFonts w:ascii="Arial" w:hAnsi="Arial" w:cs="Arial"/>
          <w:sz w:val="24"/>
          <w:szCs w:val="24"/>
          <w:lang w:val="es-UY"/>
        </w:rPr>
        <w:t>e Aparatos Eléctricos y Electrónicos:</w:t>
      </w:r>
    </w:p>
    <w:p w14:paraId="28BEFCFC" w14:textId="0865E57E" w:rsidR="00397620" w:rsidRPr="00384121" w:rsidRDefault="00DF372D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lang w:val="es-UY"/>
        </w:rPr>
        <w:t xml:space="preserve">Categorías de AEE de Uso General (AEE-G):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[Cantidad en kilogramos]</w:t>
      </w:r>
    </w:p>
    <w:p w14:paraId="41FC22CB" w14:textId="0FBB5716" w:rsidR="00397620" w:rsidRPr="00384121" w:rsidRDefault="00DF372D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lang w:val="es-UY"/>
        </w:rPr>
        <w:t xml:space="preserve">Categorías de AEE de Uso No General (AEE-NG):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[Cantidad en kilogramos]</w:t>
      </w:r>
    </w:p>
    <w:p w14:paraId="00CF9806" w14:textId="5FF0C2DD" w:rsidR="00397620" w:rsidRDefault="00DF372D" w:rsidP="005C32BD">
      <w:pPr>
        <w:jc w:val="both"/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 xml:space="preserve">Detalle por </w:t>
      </w:r>
      <w:r w:rsidR="00F23F8E">
        <w:rPr>
          <w:rFonts w:ascii="Arial" w:hAnsi="Arial" w:cs="Arial"/>
          <w:sz w:val="24"/>
          <w:szCs w:val="24"/>
          <w:lang w:val="es-UY"/>
        </w:rPr>
        <w:t>familia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 específicas</w:t>
      </w:r>
      <w:r w:rsidR="00F23F8E">
        <w:rPr>
          <w:rStyle w:val="Refdenotaalpie"/>
          <w:rFonts w:ascii="Arial" w:hAnsi="Arial" w:cs="Arial"/>
          <w:sz w:val="24"/>
          <w:szCs w:val="24"/>
          <w:lang w:val="es-UY"/>
        </w:rPr>
        <w:footnoteReference w:id="1"/>
      </w:r>
      <w:r w:rsidRPr="005C32BD">
        <w:rPr>
          <w:rFonts w:ascii="Arial" w:hAnsi="Arial" w:cs="Arial"/>
          <w:sz w:val="24"/>
          <w:szCs w:val="24"/>
          <w:lang w:val="es-UY"/>
        </w:rPr>
        <w:t xml:space="preserve"> (si aplica):</w:t>
      </w:r>
    </w:p>
    <w:p w14:paraId="32708FA6" w14:textId="23439458" w:rsidR="00F77BFF" w:rsidRDefault="00F77BFF" w:rsidP="005C32BD">
      <w:pPr>
        <w:jc w:val="both"/>
        <w:rPr>
          <w:rFonts w:ascii="Arial" w:hAnsi="Arial" w:cs="Arial"/>
          <w:sz w:val="24"/>
          <w:szCs w:val="24"/>
          <w:lang w:val="es-UY"/>
        </w:rPr>
      </w:pPr>
    </w:p>
    <w:p w14:paraId="729EC0EB" w14:textId="77777777" w:rsidR="00F77BFF" w:rsidRPr="005C32BD" w:rsidRDefault="00F77BFF" w:rsidP="005C32BD">
      <w:pPr>
        <w:jc w:val="both"/>
        <w:rPr>
          <w:rFonts w:ascii="Arial" w:hAnsi="Arial" w:cs="Arial"/>
          <w:sz w:val="24"/>
          <w:szCs w:val="24"/>
          <w:lang w:val="es-UY"/>
        </w:rPr>
      </w:pPr>
    </w:p>
    <w:p w14:paraId="13699991" w14:textId="024C41C8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lang w:val="es-UY"/>
        </w:rPr>
        <w:t>Aparatos de Intercambio de Temperatura</w:t>
      </w:r>
      <w:r w:rsidR="00DF372D" w:rsidRPr="00F23F8E">
        <w:rPr>
          <w:rFonts w:ascii="Arial" w:hAnsi="Arial" w:cs="Arial"/>
          <w:sz w:val="24"/>
          <w:szCs w:val="24"/>
          <w:lang w:val="es-UY"/>
        </w:rPr>
        <w:t xml:space="preserve">: </w:t>
      </w:r>
      <w:r w:rsidR="00DF372D"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42843E7E" w14:textId="665E4163" w:rsidR="00DD2DF0" w:rsidRDefault="00DD2DF0" w:rsidP="00DD2DF0">
      <w:pPr>
        <w:pStyle w:val="Prrafodelista"/>
        <w:jc w:val="both"/>
        <w:rPr>
          <w:rFonts w:ascii="Arial" w:hAnsi="Arial" w:cs="Arial"/>
          <w:sz w:val="24"/>
          <w:szCs w:val="24"/>
          <w:highlight w:val="yellow"/>
          <w:lang w:val="es-UY"/>
        </w:rPr>
      </w:pPr>
    </w:p>
    <w:p w14:paraId="48FF6D19" w14:textId="0A0934C6" w:rsidR="00DD2DF0" w:rsidRDefault="00DD2DF0" w:rsidP="00DD2DF0">
      <w:pPr>
        <w:pStyle w:val="Prrafodelista"/>
        <w:jc w:val="both"/>
        <w:rPr>
          <w:rFonts w:ascii="Arial" w:hAnsi="Arial" w:cs="Arial"/>
          <w:sz w:val="24"/>
          <w:szCs w:val="24"/>
          <w:highlight w:val="yellow"/>
          <w:lang w:val="es-UY"/>
        </w:rPr>
      </w:pPr>
    </w:p>
    <w:p w14:paraId="1E3A377F" w14:textId="77777777" w:rsidR="00DD2DF0" w:rsidRPr="00F23F8E" w:rsidRDefault="00DD2DF0" w:rsidP="00DD2DF0">
      <w:pPr>
        <w:pStyle w:val="Prrafodelista"/>
        <w:jc w:val="both"/>
        <w:rPr>
          <w:rFonts w:ascii="Arial" w:hAnsi="Arial" w:cs="Arial"/>
          <w:sz w:val="24"/>
          <w:szCs w:val="24"/>
          <w:highlight w:val="yellow"/>
          <w:lang w:val="es-UY"/>
        </w:rPr>
      </w:pPr>
    </w:p>
    <w:p w14:paraId="1FE4BBBB" w14:textId="77777777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F23F8E">
        <w:rPr>
          <w:rFonts w:ascii="Arial" w:hAnsi="Arial" w:cs="Arial"/>
          <w:sz w:val="24"/>
          <w:szCs w:val="24"/>
          <w:lang w:val="es-UY"/>
        </w:rPr>
        <w:t xml:space="preserve">Monitores, pantallas de superficie superior a 100 cm2: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19EE4345" w14:textId="2692C8EE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Lámparas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33663A7E" w14:textId="5F670D09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 xml:space="preserve">Grandes aparatos: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6612FB08" w14:textId="4CDF5FC5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Pequeños aparatos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4BE3BD15" w14:textId="5606C094" w:rsidR="00F23F8E" w:rsidRP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highlight w:val="yellow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Aparatos de Informática y telecomunicación pequeños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140E2750" w14:textId="1FC32990" w:rsidR="00F23F8E" w:rsidRP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Paneles fotovoltaicos grandes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4D8A3FAF" w14:textId="66267BA4" w:rsidR="00FC1122" w:rsidRPr="00463D99" w:rsidRDefault="00DF372D" w:rsidP="005C32BD">
      <w:pPr>
        <w:jc w:val="both"/>
        <w:rPr>
          <w:rFonts w:ascii="Arial" w:hAnsi="Arial" w:cs="Arial"/>
          <w:b/>
          <w:bCs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br/>
      </w:r>
      <w:r w:rsidR="00FC1122" w:rsidRPr="00463D99">
        <w:rPr>
          <w:rFonts w:ascii="Arial" w:hAnsi="Arial" w:cs="Arial"/>
          <w:b/>
          <w:bCs/>
          <w:sz w:val="24"/>
          <w:szCs w:val="24"/>
          <w:lang w:val="es-UY"/>
        </w:rPr>
        <w:t>Según lo pide la Ley solicitamos que nos indiquen si su empresa:</w:t>
      </w:r>
    </w:p>
    <w:p w14:paraId="164DD83B" w14:textId="0B3FDDDA" w:rsidR="00F23F8E" w:rsidRDefault="00F23F8E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[Nombre de la empresa]</w:t>
      </w:r>
      <w:r w:rsidRPr="00384121">
        <w:rPr>
          <w:rFonts w:ascii="Arial" w:hAnsi="Arial" w:cs="Arial"/>
          <w:sz w:val="24"/>
          <w:szCs w:val="24"/>
          <w:lang w:val="es-UY"/>
        </w:rPr>
        <w:t xml:space="preserve">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[SI/NO]</w:t>
      </w:r>
      <w:r w:rsidRPr="00384121">
        <w:rPr>
          <w:rFonts w:ascii="Arial" w:hAnsi="Arial" w:cs="Arial"/>
          <w:sz w:val="24"/>
          <w:szCs w:val="24"/>
          <w:lang w:val="es-UY"/>
        </w:rPr>
        <w:t xml:space="preserve"> c</w:t>
      </w:r>
      <w:r w:rsidR="00DF372D" w:rsidRPr="00384121">
        <w:rPr>
          <w:rFonts w:ascii="Arial" w:hAnsi="Arial" w:cs="Arial"/>
          <w:sz w:val="24"/>
          <w:szCs w:val="24"/>
          <w:lang w:val="es-UY"/>
        </w:rPr>
        <w:t>uenta con un servicio técnico propio para el mantenimiento, reparación y reacondicionamiento</w:t>
      </w:r>
      <w:r w:rsidR="00E50905" w:rsidRPr="00384121">
        <w:rPr>
          <w:rFonts w:ascii="Arial" w:hAnsi="Arial" w:cs="Arial"/>
          <w:sz w:val="24"/>
          <w:szCs w:val="24"/>
          <w:lang w:val="es-UY"/>
        </w:rPr>
        <w:t xml:space="preserve"> d</w:t>
      </w:r>
      <w:r w:rsidR="00DF372D" w:rsidRPr="00384121">
        <w:rPr>
          <w:rFonts w:ascii="Arial" w:hAnsi="Arial" w:cs="Arial"/>
          <w:sz w:val="24"/>
          <w:szCs w:val="24"/>
          <w:lang w:val="es-UY"/>
        </w:rPr>
        <w:t>e AEE.</w:t>
      </w:r>
    </w:p>
    <w:p w14:paraId="2C2EA4FA" w14:textId="3CAA3A06" w:rsidR="002E288D" w:rsidRDefault="002E288D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 xml:space="preserve">Si posee </w:t>
      </w:r>
      <w:r w:rsidRPr="002E288D">
        <w:rPr>
          <w:rFonts w:ascii="Arial" w:hAnsi="Arial" w:cs="Arial"/>
          <w:b/>
          <w:bCs/>
          <w:sz w:val="24"/>
          <w:szCs w:val="24"/>
          <w:u w:val="single"/>
          <w:lang w:val="es-UY"/>
        </w:rPr>
        <w:t>Servicio Técnico externo</w:t>
      </w:r>
      <w:r>
        <w:rPr>
          <w:rFonts w:ascii="Arial" w:hAnsi="Arial" w:cs="Arial"/>
          <w:sz w:val="24"/>
          <w:szCs w:val="24"/>
          <w:lang w:val="es-UY"/>
        </w:rPr>
        <w:t xml:space="preserve">, indique el nombre del mismo:  </w:t>
      </w:r>
    </w:p>
    <w:p w14:paraId="752A835A" w14:textId="77777777" w:rsidR="002E288D" w:rsidRDefault="002E288D" w:rsidP="002E288D">
      <w:pPr>
        <w:pStyle w:val="Prrafodelista"/>
        <w:jc w:val="both"/>
        <w:rPr>
          <w:rFonts w:ascii="Arial" w:hAnsi="Arial" w:cs="Arial"/>
          <w:sz w:val="24"/>
          <w:szCs w:val="24"/>
          <w:lang w:val="es-UY"/>
        </w:rPr>
      </w:pPr>
    </w:p>
    <w:p w14:paraId="0B6324B9" w14:textId="493FC793" w:rsidR="00384121" w:rsidRDefault="002E288D" w:rsidP="00384121">
      <w:pPr>
        <w:pStyle w:val="Prrafodelista"/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Nombre empresa de servicio Técnico …………………………</w:t>
      </w:r>
    </w:p>
    <w:p w14:paraId="7D9112BE" w14:textId="60690887" w:rsidR="00384121" w:rsidRDefault="00384121" w:rsidP="002E288D">
      <w:pPr>
        <w:pStyle w:val="Prrafodelista"/>
        <w:jc w:val="both"/>
        <w:rPr>
          <w:rFonts w:ascii="Arial" w:hAnsi="Arial" w:cs="Arial"/>
          <w:sz w:val="24"/>
          <w:szCs w:val="24"/>
          <w:lang w:val="es-UY"/>
        </w:rPr>
      </w:pPr>
    </w:p>
    <w:p w14:paraId="6CE4E4BC" w14:textId="1FB85491" w:rsidR="00397620" w:rsidRPr="00384121" w:rsidRDefault="00DF372D" w:rsidP="00384121">
      <w:p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lang w:val="es-UY"/>
        </w:rPr>
        <w:t>En consecuencia, manifestamos nuestra disposición a colaborar en los objetivos de extensión de vida útil, reutilización de componentes y remanufactura previstos en el Plan de Gestión de RAEE, bajo los lineamientos de economía circular promovidos</w:t>
      </w:r>
      <w:r w:rsidR="00E50905" w:rsidRPr="00384121">
        <w:rPr>
          <w:rFonts w:ascii="Arial" w:hAnsi="Arial" w:cs="Arial"/>
          <w:sz w:val="24"/>
          <w:szCs w:val="24"/>
          <w:lang w:val="es-UY"/>
        </w:rPr>
        <w:t xml:space="preserve"> por Plan de Gestión de RAEE de CUIMOI </w:t>
      </w:r>
      <w:r w:rsidRPr="00384121">
        <w:rPr>
          <w:rFonts w:ascii="Arial" w:hAnsi="Arial" w:cs="Arial"/>
          <w:sz w:val="24"/>
          <w:szCs w:val="24"/>
          <w:lang w:val="es-UY"/>
        </w:rPr>
        <w:t>y el Fideicomiso</w:t>
      </w:r>
      <w:r w:rsidR="00E50905" w:rsidRPr="00384121">
        <w:rPr>
          <w:rFonts w:ascii="Arial" w:hAnsi="Arial" w:cs="Arial"/>
          <w:sz w:val="24"/>
          <w:szCs w:val="24"/>
          <w:lang w:val="es-UY"/>
        </w:rPr>
        <w:t>.</w:t>
      </w:r>
      <w:r w:rsidRPr="00384121">
        <w:rPr>
          <w:rFonts w:ascii="Arial" w:hAnsi="Arial" w:cs="Arial"/>
          <w:sz w:val="24"/>
          <w:szCs w:val="24"/>
          <w:lang w:val="es-UY"/>
        </w:rPr>
        <w:br/>
      </w:r>
    </w:p>
    <w:p w14:paraId="2427E66D" w14:textId="77777777" w:rsidR="00397620" w:rsidRPr="00463D99" w:rsidRDefault="00DF372D" w:rsidP="00384121">
      <w:pPr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>Sin otro particular, quedamos a la espera de las instrucciones para formalizar la adhesión definitiva y coordinar las acciones siguientes.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463D99">
        <w:rPr>
          <w:rFonts w:ascii="Arial" w:hAnsi="Arial" w:cs="Arial"/>
          <w:sz w:val="24"/>
          <w:szCs w:val="24"/>
          <w:lang w:val="es-UY"/>
        </w:rPr>
        <w:t>Atentamente,</w:t>
      </w:r>
      <w:r w:rsidRPr="00463D99">
        <w:rPr>
          <w:rFonts w:ascii="Arial" w:hAnsi="Arial" w:cs="Arial"/>
          <w:sz w:val="24"/>
          <w:szCs w:val="24"/>
          <w:lang w:val="es-UY"/>
        </w:rPr>
        <w:br/>
      </w:r>
    </w:p>
    <w:p w14:paraId="39665F4B" w14:textId="3836D415" w:rsidR="00397620" w:rsidRPr="00F23F8E" w:rsidRDefault="00DF372D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[Nombre y cargo del firmante]</w:t>
      </w:r>
      <w:r w:rsidR="003215D8" w:rsidRPr="00F23F8E">
        <w:rPr>
          <w:rFonts w:ascii="Arial" w:hAnsi="Arial" w:cs="Arial"/>
          <w:sz w:val="24"/>
          <w:szCs w:val="24"/>
          <w:highlight w:val="yellow"/>
          <w:lang w:val="es-UY"/>
        </w:rPr>
        <w:t>.</w:t>
      </w:r>
    </w:p>
    <w:p w14:paraId="2762A16E" w14:textId="42151897" w:rsidR="00397620" w:rsidRPr="00F23F8E" w:rsidRDefault="00DF372D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[Razón social de la empresa]</w:t>
      </w:r>
    </w:p>
    <w:p w14:paraId="3E5D1EEA" w14:textId="2DD68820" w:rsidR="00463D99" w:rsidRPr="00F23F8E" w:rsidRDefault="00463D99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 xml:space="preserve">BPS: </w:t>
      </w:r>
    </w:p>
    <w:p w14:paraId="0DD7C2FE" w14:textId="1A30FCE8" w:rsidR="00397620" w:rsidRPr="00F23F8E" w:rsidRDefault="00DF372D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RUT</w:t>
      </w:r>
      <w:r w:rsidR="007C6763" w:rsidRPr="00F23F8E">
        <w:rPr>
          <w:rFonts w:ascii="Arial" w:hAnsi="Arial" w:cs="Arial"/>
          <w:sz w:val="24"/>
          <w:szCs w:val="24"/>
          <w:highlight w:val="yellow"/>
          <w:lang w:val="es-UY"/>
        </w:rPr>
        <w:t>:</w:t>
      </w:r>
    </w:p>
    <w:p w14:paraId="461ED91A" w14:textId="4F5BE61D" w:rsidR="00F77BFF" w:rsidRDefault="00DF372D" w:rsidP="00F77BFF">
      <w:pPr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[Teléfono y correo electrónico]</w:t>
      </w:r>
    </w:p>
    <w:p w14:paraId="0AA4BE03" w14:textId="77777777" w:rsidR="00F77BFF" w:rsidRDefault="005C32BD" w:rsidP="005C32BD">
      <w:pPr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</w:pPr>
      <w:r w:rsidRPr="005C32BD"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  <w:t>CAMARA URUGUAYA DE IMPORTADORES DE MÁQUINAS DE OFICINA E INFORMÁTICA</w:t>
      </w:r>
    </w:p>
    <w:p w14:paraId="19812275" w14:textId="426DD582" w:rsidR="003215D8" w:rsidRPr="00F77BFF" w:rsidRDefault="00F77BFF" w:rsidP="005C32BD">
      <w:pPr>
        <w:jc w:val="center"/>
        <w:rPr>
          <w:rFonts w:ascii="Arial" w:hAnsi="Arial" w:cs="Arial"/>
          <w:b/>
          <w:bCs/>
          <w:color w:val="E36C0A" w:themeColor="accent6" w:themeShade="BF"/>
          <w:sz w:val="24"/>
          <w:szCs w:val="24"/>
          <w:lang w:val="es-UY"/>
        </w:rPr>
      </w:pPr>
      <w:hyperlink r:id="rId10" w:history="1">
        <w:r w:rsidRPr="00F77BFF">
          <w:rPr>
            <w:rStyle w:val="Hipervnculo"/>
            <w:rFonts w:ascii="Arial" w:hAnsi="Arial" w:cs="Arial"/>
            <w:b/>
            <w:bCs/>
            <w:color w:val="E36C0A" w:themeColor="accent6" w:themeShade="BF"/>
            <w:sz w:val="24"/>
            <w:szCs w:val="24"/>
            <w:lang w:val="es-UY"/>
          </w:rPr>
          <w:t>www.cuimoi.com.uy</w:t>
        </w:r>
      </w:hyperlink>
      <w:r w:rsidRPr="00F77BFF">
        <w:rPr>
          <w:rFonts w:ascii="Arial" w:hAnsi="Arial" w:cs="Arial"/>
          <w:b/>
          <w:bCs/>
          <w:color w:val="E36C0A" w:themeColor="accent6" w:themeShade="BF"/>
          <w:sz w:val="24"/>
          <w:szCs w:val="24"/>
          <w:lang w:val="es-UY"/>
        </w:rPr>
        <w:t xml:space="preserve"> </w:t>
      </w:r>
    </w:p>
    <w:p w14:paraId="2F366FC9" w14:textId="77777777" w:rsidR="003215D8" w:rsidRPr="005C32BD" w:rsidRDefault="003215D8" w:rsidP="005C32BD">
      <w:pPr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</w:pPr>
    </w:p>
    <w:sectPr w:rsidR="003215D8" w:rsidRPr="005C32BD" w:rsidSect="00F77BFF">
      <w:pgSz w:w="12240" w:h="15840"/>
      <w:pgMar w:top="0" w:right="1800" w:bottom="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C78B5" w14:textId="77777777" w:rsidR="000A7769" w:rsidRDefault="000A7769" w:rsidP="00F23F8E">
      <w:pPr>
        <w:spacing w:after="0" w:line="240" w:lineRule="auto"/>
      </w:pPr>
      <w:r>
        <w:separator/>
      </w:r>
    </w:p>
  </w:endnote>
  <w:endnote w:type="continuationSeparator" w:id="0">
    <w:p w14:paraId="21EFBBF3" w14:textId="77777777" w:rsidR="000A7769" w:rsidRDefault="000A7769" w:rsidP="00F23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0764" w14:textId="77777777" w:rsidR="000A7769" w:rsidRDefault="000A7769" w:rsidP="00F23F8E">
      <w:pPr>
        <w:spacing w:after="0" w:line="240" w:lineRule="auto"/>
      </w:pPr>
      <w:r>
        <w:separator/>
      </w:r>
    </w:p>
  </w:footnote>
  <w:footnote w:type="continuationSeparator" w:id="0">
    <w:p w14:paraId="754500CF" w14:textId="77777777" w:rsidR="000A7769" w:rsidRDefault="000A7769" w:rsidP="00F23F8E">
      <w:pPr>
        <w:spacing w:after="0" w:line="240" w:lineRule="auto"/>
      </w:pPr>
      <w:r>
        <w:continuationSeparator/>
      </w:r>
    </w:p>
  </w:footnote>
  <w:footnote w:id="1">
    <w:p w14:paraId="046EDC84" w14:textId="30E82484" w:rsidR="00F23F8E" w:rsidRDefault="00F23F8E">
      <w:pPr>
        <w:pStyle w:val="Textonotapie"/>
        <w:rPr>
          <w:rFonts w:ascii="Arial" w:hAnsi="Arial" w:cs="Arial"/>
          <w:sz w:val="24"/>
          <w:szCs w:val="24"/>
          <w:lang w:val="es-UY"/>
        </w:rPr>
      </w:pPr>
      <w:r w:rsidRPr="00F23F8E">
        <w:rPr>
          <w:rStyle w:val="Refdenotaalpie"/>
          <w:lang w:val="es-UY"/>
        </w:rPr>
        <w:footnoteRef/>
      </w:r>
      <w:r w:rsidRPr="00F23F8E">
        <w:rPr>
          <w:lang w:val="es-UY"/>
        </w:rPr>
        <w:t xml:space="preserve"> La diferencia entre aparatos pequeños y grande se define en función a </w:t>
      </w:r>
      <w:r>
        <w:rPr>
          <w:lang w:val="es-UY"/>
        </w:rPr>
        <w:t>si la mayor dimensión exterior supera o no los 50 cm</w:t>
      </w:r>
      <w:r>
        <w:rPr>
          <w:rFonts w:ascii="Arial" w:hAnsi="Arial" w:cs="Arial"/>
          <w:sz w:val="24"/>
          <w:szCs w:val="24"/>
          <w:lang w:val="es-UY"/>
        </w:rPr>
        <w:t>.</w:t>
      </w:r>
    </w:p>
    <w:p w14:paraId="54CDB81D" w14:textId="74C716D9" w:rsidR="00F77BFF" w:rsidRDefault="00F77BFF">
      <w:pPr>
        <w:pStyle w:val="Textonotapie"/>
        <w:rPr>
          <w:rFonts w:ascii="Arial" w:hAnsi="Arial" w:cs="Arial"/>
          <w:sz w:val="24"/>
          <w:szCs w:val="24"/>
          <w:lang w:val="es-UY"/>
        </w:rPr>
      </w:pPr>
    </w:p>
    <w:p w14:paraId="14C47ADF" w14:textId="50AA7030" w:rsidR="00F77BFF" w:rsidRDefault="00F77BFF">
      <w:pPr>
        <w:pStyle w:val="Textonotapie"/>
        <w:rPr>
          <w:rFonts w:ascii="Arial" w:hAnsi="Arial" w:cs="Arial"/>
          <w:sz w:val="24"/>
          <w:szCs w:val="24"/>
          <w:lang w:val="es-UY"/>
        </w:rPr>
      </w:pPr>
    </w:p>
    <w:p w14:paraId="359EBD9A" w14:textId="25DC8075" w:rsidR="00F77BFF" w:rsidRDefault="00F77BFF">
      <w:pPr>
        <w:pStyle w:val="Textonotapie"/>
        <w:rPr>
          <w:rFonts w:ascii="Arial" w:hAnsi="Arial" w:cs="Arial"/>
          <w:sz w:val="24"/>
          <w:szCs w:val="24"/>
          <w:lang w:val="es-UY"/>
        </w:rPr>
      </w:pPr>
    </w:p>
    <w:p w14:paraId="1738D53C" w14:textId="77777777" w:rsidR="00F77BFF" w:rsidRPr="00F23F8E" w:rsidRDefault="00F77BFF">
      <w:pPr>
        <w:pStyle w:val="Textonotapie"/>
        <w:rPr>
          <w:lang w:val="es-UY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07513B"/>
    <w:multiLevelType w:val="hybridMultilevel"/>
    <w:tmpl w:val="E5081704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B3D57"/>
    <w:multiLevelType w:val="hybridMultilevel"/>
    <w:tmpl w:val="E0920714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B797D"/>
    <w:multiLevelType w:val="hybridMultilevel"/>
    <w:tmpl w:val="90523756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67FCD"/>
    <w:multiLevelType w:val="hybridMultilevel"/>
    <w:tmpl w:val="452E4A14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E6F8E"/>
    <w:multiLevelType w:val="hybridMultilevel"/>
    <w:tmpl w:val="EF6CA36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95DCA"/>
    <w:multiLevelType w:val="hybridMultilevel"/>
    <w:tmpl w:val="DBDC2CB2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03184">
    <w:abstractNumId w:val="8"/>
  </w:num>
  <w:num w:numId="2" w16cid:durableId="1317954040">
    <w:abstractNumId w:val="6"/>
  </w:num>
  <w:num w:numId="3" w16cid:durableId="2066754923">
    <w:abstractNumId w:val="5"/>
  </w:num>
  <w:num w:numId="4" w16cid:durableId="89588156">
    <w:abstractNumId w:val="4"/>
  </w:num>
  <w:num w:numId="5" w16cid:durableId="695546886">
    <w:abstractNumId w:val="7"/>
  </w:num>
  <w:num w:numId="6" w16cid:durableId="924458466">
    <w:abstractNumId w:val="3"/>
  </w:num>
  <w:num w:numId="7" w16cid:durableId="1233931538">
    <w:abstractNumId w:val="2"/>
  </w:num>
  <w:num w:numId="8" w16cid:durableId="946084375">
    <w:abstractNumId w:val="1"/>
  </w:num>
  <w:num w:numId="9" w16cid:durableId="965889016">
    <w:abstractNumId w:val="0"/>
  </w:num>
  <w:num w:numId="10" w16cid:durableId="608050293">
    <w:abstractNumId w:val="13"/>
  </w:num>
  <w:num w:numId="11" w16cid:durableId="1167359118">
    <w:abstractNumId w:val="14"/>
  </w:num>
  <w:num w:numId="12" w16cid:durableId="228463372">
    <w:abstractNumId w:val="9"/>
  </w:num>
  <w:num w:numId="13" w16cid:durableId="114108614">
    <w:abstractNumId w:val="12"/>
  </w:num>
  <w:num w:numId="14" w16cid:durableId="1670018624">
    <w:abstractNumId w:val="11"/>
  </w:num>
  <w:num w:numId="15" w16cid:durableId="15441697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34E1"/>
    <w:rsid w:val="00034616"/>
    <w:rsid w:val="0006063C"/>
    <w:rsid w:val="000A7769"/>
    <w:rsid w:val="000E5D28"/>
    <w:rsid w:val="0015074B"/>
    <w:rsid w:val="0029639D"/>
    <w:rsid w:val="002E288D"/>
    <w:rsid w:val="003215D8"/>
    <w:rsid w:val="00326F90"/>
    <w:rsid w:val="00384121"/>
    <w:rsid w:val="00397620"/>
    <w:rsid w:val="003B3B13"/>
    <w:rsid w:val="00463D99"/>
    <w:rsid w:val="004D28C0"/>
    <w:rsid w:val="005C32BD"/>
    <w:rsid w:val="00675E9F"/>
    <w:rsid w:val="007C6763"/>
    <w:rsid w:val="007F3F3B"/>
    <w:rsid w:val="00AA1D8D"/>
    <w:rsid w:val="00B47730"/>
    <w:rsid w:val="00CB0664"/>
    <w:rsid w:val="00CD0D7F"/>
    <w:rsid w:val="00D51A59"/>
    <w:rsid w:val="00DC6EB0"/>
    <w:rsid w:val="00DD1FD5"/>
    <w:rsid w:val="00DD2DF0"/>
    <w:rsid w:val="00DF372D"/>
    <w:rsid w:val="00E50905"/>
    <w:rsid w:val="00F23F8E"/>
    <w:rsid w:val="00F77BFF"/>
    <w:rsid w:val="00FC112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086367"/>
  <w14:defaultImageDpi w14:val="300"/>
  <w15:docId w15:val="{34C04817-C625-4332-B3E2-740DE47F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23F8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F8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23F8E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F77BF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77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uimoi.com.u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Aradey Urri</cp:lastModifiedBy>
  <cp:revision>2</cp:revision>
  <cp:lastPrinted>2025-04-30T18:19:00Z</cp:lastPrinted>
  <dcterms:created xsi:type="dcterms:W3CDTF">2026-01-28T16:11:00Z</dcterms:created>
  <dcterms:modified xsi:type="dcterms:W3CDTF">2026-01-28T16:11:00Z</dcterms:modified>
  <cp:category/>
</cp:coreProperties>
</file>